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Diário de Sessões de Mentoria</w:t>
      </w:r>
    </w:p>
    <w:p>
      <w:r>
        <w:t>Utilize este diário para registrar os principais pontos de cada sessão com seus mentorados. Este acompanhamento ajudará no desenvolvimento contínuo da relação de mentoria e no aprimoramento das suas competências como mentor(a).</w:t>
      </w:r>
    </w:p>
    <w:p>
      <w:pPr>
        <w:pStyle w:val="Heading2"/>
      </w:pPr>
      <w:r>
        <w:t>Sessão 1</w:t>
      </w:r>
    </w:p>
    <w:p>
      <w:r>
        <w:t>📅 Data: ____________________</w:t>
      </w:r>
    </w:p>
    <w:p>
      <w:r>
        <w:t>👤 Nome do mentorado: ____________________</w:t>
      </w:r>
    </w:p>
    <w:p>
      <w:r>
        <w:t>🎯 Objetivo da sessão:</w:t>
      </w:r>
    </w:p>
    <w:p>
      <w:r>
        <w:br/>
        <w:br/>
      </w:r>
    </w:p>
    <w:p>
      <w:r>
        <w:t>📌 Temas abordados:</w:t>
      </w:r>
    </w:p>
    <w:p>
      <w:r>
        <w:br/>
        <w:br/>
      </w:r>
    </w:p>
    <w:p>
      <w:r>
        <w:t>💡 Competências aplicadas pelo mentor:</w:t>
      </w:r>
    </w:p>
    <w:p>
      <w:r>
        <w:br/>
        <w:br/>
      </w:r>
    </w:p>
    <w:p>
      <w:r>
        <w:t>✅ O que funcionou bem:</w:t>
      </w:r>
    </w:p>
    <w:p>
      <w:r>
        <w:br/>
        <w:br/>
      </w:r>
    </w:p>
    <w:p>
      <w:r>
        <w:t>🔄 O que pode ser melhorado:</w:t>
      </w:r>
    </w:p>
    <w:p>
      <w:r>
        <w:br/>
        <w:br/>
      </w:r>
    </w:p>
    <w:p>
      <w:r>
        <w:t>📝 Observações adicionais:</w:t>
      </w:r>
    </w:p>
    <w:p>
      <w:r>
        <w:br/>
        <w:br/>
        <w:br/>
      </w:r>
    </w:p>
    <w:p>
      <w:r>
        <w:t>--------------------------------------------------</w:t>
      </w:r>
    </w:p>
    <w:p>
      <w:pPr>
        <w:pStyle w:val="Heading2"/>
      </w:pPr>
      <w:r>
        <w:t>Sessão 2</w:t>
      </w:r>
    </w:p>
    <w:p>
      <w:r>
        <w:t>📅 Data: ____________________</w:t>
      </w:r>
    </w:p>
    <w:p>
      <w:r>
        <w:t>👤 Nome do mentorado: ____________________</w:t>
      </w:r>
    </w:p>
    <w:p>
      <w:r>
        <w:t>🎯 Objetivo da sessão:</w:t>
      </w:r>
    </w:p>
    <w:p>
      <w:r>
        <w:br/>
        <w:br/>
      </w:r>
    </w:p>
    <w:p>
      <w:r>
        <w:t>📌 Temas abordados:</w:t>
      </w:r>
    </w:p>
    <w:p>
      <w:r>
        <w:br/>
        <w:br/>
      </w:r>
    </w:p>
    <w:p>
      <w:r>
        <w:t>💡 Competências aplicadas pelo mentor:</w:t>
      </w:r>
    </w:p>
    <w:p>
      <w:r>
        <w:br/>
        <w:br/>
      </w:r>
    </w:p>
    <w:p>
      <w:r>
        <w:t>✅ O que funcionou bem:</w:t>
      </w:r>
    </w:p>
    <w:p>
      <w:r>
        <w:br/>
        <w:br/>
      </w:r>
    </w:p>
    <w:p>
      <w:r>
        <w:t>🔄 O que pode ser melhorado:</w:t>
      </w:r>
    </w:p>
    <w:p>
      <w:r>
        <w:br/>
        <w:br/>
      </w:r>
    </w:p>
    <w:p>
      <w:r>
        <w:t>📝 Observações adicionais:</w:t>
      </w:r>
    </w:p>
    <w:p>
      <w:r>
        <w:br/>
        <w:br/>
        <w:br/>
      </w:r>
    </w:p>
    <w:p>
      <w:r>
        <w:t>--------------------------------------------------</w:t>
      </w:r>
    </w:p>
    <w:p>
      <w:pPr>
        <w:pStyle w:val="Heading2"/>
      </w:pPr>
      <w:r>
        <w:t>Sessão 3</w:t>
      </w:r>
    </w:p>
    <w:p>
      <w:r>
        <w:t>📅 Data: ____________________</w:t>
      </w:r>
    </w:p>
    <w:p>
      <w:r>
        <w:t>👤 Nome do mentorado: ____________________</w:t>
      </w:r>
    </w:p>
    <w:p>
      <w:r>
        <w:t>🎯 Objetivo da sessão:</w:t>
      </w:r>
    </w:p>
    <w:p>
      <w:r>
        <w:br/>
        <w:br/>
      </w:r>
    </w:p>
    <w:p>
      <w:r>
        <w:t>📌 Temas abordados:</w:t>
      </w:r>
    </w:p>
    <w:p>
      <w:r>
        <w:br/>
        <w:br/>
      </w:r>
    </w:p>
    <w:p>
      <w:r>
        <w:t>💡 Competências aplicadas pelo mentor:</w:t>
      </w:r>
    </w:p>
    <w:p>
      <w:r>
        <w:br/>
        <w:br/>
      </w:r>
    </w:p>
    <w:p>
      <w:r>
        <w:t>✅ O que funcionou bem:</w:t>
      </w:r>
    </w:p>
    <w:p>
      <w:r>
        <w:br/>
        <w:br/>
      </w:r>
    </w:p>
    <w:p>
      <w:r>
        <w:t>🔄 O que pode ser melhorado:</w:t>
      </w:r>
    </w:p>
    <w:p>
      <w:r>
        <w:br/>
        <w:br/>
      </w:r>
    </w:p>
    <w:p>
      <w:r>
        <w:t>📝 Observações adicionais:</w:t>
      </w:r>
    </w:p>
    <w:p>
      <w:r>
        <w:br/>
        <w:br/>
        <w:br/>
      </w:r>
    </w:p>
    <w:p>
      <w:r>
        <w:t>--------------------------------------------------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